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60A2B" w14:textId="77777777" w:rsidR="001F5203" w:rsidRPr="00267243" w:rsidRDefault="001F5203" w:rsidP="001F5203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>
        <w:rPr>
          <w:sz w:val="24"/>
        </w:rPr>
        <w:t>5</w:t>
      </w:r>
      <w:r w:rsidRPr="00267243">
        <w:rPr>
          <w:sz w:val="24"/>
        </w:rPr>
        <w:t xml:space="preserve"> do SWZ</w:t>
      </w:r>
    </w:p>
    <w:p w14:paraId="68E0F434" w14:textId="77777777" w:rsidR="001F5203" w:rsidRDefault="001F5203" w:rsidP="001F5203">
      <w:pPr>
        <w:rPr>
          <w:color w:val="000000"/>
          <w:sz w:val="24"/>
          <w:szCs w:val="24"/>
        </w:rPr>
      </w:pPr>
    </w:p>
    <w:p w14:paraId="19054DE7" w14:textId="77777777" w:rsidR="001F5203" w:rsidRDefault="001F5203" w:rsidP="001F5203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 </w:t>
      </w:r>
    </w:p>
    <w:p w14:paraId="7B8A56AE" w14:textId="77777777" w:rsidR="001F5203" w:rsidRPr="00122F28" w:rsidRDefault="001F5203" w:rsidP="001F5203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PODMIOTU  UDOSTĘPNIAJĄCEGO  ZASOBY </w:t>
      </w:r>
    </w:p>
    <w:p w14:paraId="052C4128" w14:textId="77777777" w:rsidR="001F5203" w:rsidRDefault="001F5203" w:rsidP="001F5203">
      <w:pPr>
        <w:jc w:val="center"/>
        <w:rPr>
          <w:b/>
          <w:sz w:val="24"/>
          <w:szCs w:val="24"/>
        </w:rPr>
      </w:pPr>
    </w:p>
    <w:p w14:paraId="0DCC5D66" w14:textId="77777777" w:rsidR="001F5203" w:rsidRPr="00524C3D" w:rsidRDefault="001F5203" w:rsidP="001F5203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7427B891" w14:textId="77777777" w:rsidR="001F5203" w:rsidRPr="005B4279" w:rsidRDefault="001F5203" w:rsidP="001F5203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32E07A74" w14:textId="77777777" w:rsidR="001F5203" w:rsidRDefault="001F5203" w:rsidP="001F5203">
      <w:pPr>
        <w:jc w:val="center"/>
        <w:rPr>
          <w:b/>
          <w:sz w:val="22"/>
          <w:szCs w:val="22"/>
        </w:rPr>
      </w:pPr>
    </w:p>
    <w:p w14:paraId="18904054" w14:textId="77777777" w:rsidR="006D74FD" w:rsidRPr="005B4279" w:rsidRDefault="001F5203" w:rsidP="006D74FD">
      <w:pPr>
        <w:ind w:firstLine="709"/>
        <w:jc w:val="both"/>
        <w:rPr>
          <w:b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S.270.2</w:t>
      </w:r>
      <w:r w:rsidR="00B062D8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.2022 </w:t>
      </w:r>
      <w:r w:rsidRPr="005B4279">
        <w:rPr>
          <w:bCs/>
          <w:sz w:val="24"/>
          <w:szCs w:val="24"/>
        </w:rPr>
        <w:t>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B062D8">
        <w:rPr>
          <w:sz w:val="24"/>
          <w:szCs w:val="24"/>
          <w:lang w:eastAsia="en-US"/>
        </w:rPr>
        <w:t>2</w:t>
      </w:r>
      <w:r w:rsidRPr="005C325C">
        <w:rPr>
          <w:sz w:val="24"/>
          <w:szCs w:val="24"/>
          <w:lang w:eastAsia="en-US"/>
        </w:rPr>
        <w:t xml:space="preserve"> r. poz. </w:t>
      </w:r>
      <w:r w:rsidR="006D74FD" w:rsidRPr="005C325C">
        <w:rPr>
          <w:sz w:val="24"/>
          <w:szCs w:val="24"/>
          <w:lang w:eastAsia="en-US"/>
        </w:rPr>
        <w:t xml:space="preserve">poz. </w:t>
      </w:r>
      <w:r w:rsidR="006D74FD">
        <w:rPr>
          <w:sz w:val="24"/>
          <w:szCs w:val="24"/>
          <w:lang w:eastAsia="en-US"/>
        </w:rPr>
        <w:t>1320</w:t>
      </w:r>
      <w:r w:rsidR="006D74FD" w:rsidRPr="005C325C">
        <w:rPr>
          <w:sz w:val="24"/>
          <w:szCs w:val="24"/>
          <w:lang w:eastAsia="en-US"/>
        </w:rPr>
        <w:t xml:space="preserve"> ze zm.)</w:t>
      </w:r>
      <w:r w:rsidR="006D74FD">
        <w:rPr>
          <w:sz w:val="24"/>
          <w:szCs w:val="24"/>
          <w:lang w:eastAsia="en-US"/>
        </w:rPr>
        <w:t xml:space="preserve">, którego przedmiotem są </w:t>
      </w:r>
      <w:r w:rsidR="006D74FD">
        <w:rPr>
          <w:sz w:val="24"/>
          <w:szCs w:val="24"/>
        </w:rPr>
        <w:t xml:space="preserve">roboty budowlane </w:t>
      </w:r>
      <w:r w:rsidR="006D74FD" w:rsidRPr="00065613">
        <w:rPr>
          <w:sz w:val="24"/>
          <w:szCs w:val="24"/>
        </w:rPr>
        <w:t xml:space="preserve">pn. </w:t>
      </w:r>
      <w:r w:rsidR="006D74FD" w:rsidRPr="00785E42">
        <w:rPr>
          <w:b/>
          <w:bCs/>
          <w:i/>
          <w:iCs/>
          <w:sz w:val="24"/>
          <w:szCs w:val="28"/>
        </w:rPr>
        <w:t xml:space="preserve">Budowa podwójnej kancelarii leśnictwa Kocierz Rychwałdzki i Kocierz </w:t>
      </w:r>
      <w:proofErr w:type="spellStart"/>
      <w:r w:rsidR="006D74FD" w:rsidRPr="00785E42">
        <w:rPr>
          <w:b/>
          <w:bCs/>
          <w:i/>
          <w:iCs/>
          <w:sz w:val="24"/>
          <w:szCs w:val="28"/>
        </w:rPr>
        <w:t>Moszczanicki</w:t>
      </w:r>
      <w:proofErr w:type="spellEnd"/>
    </w:p>
    <w:p w14:paraId="21CF040D" w14:textId="71009228" w:rsidR="001F5203" w:rsidRDefault="001F5203" w:rsidP="00B062D8">
      <w:pPr>
        <w:ind w:firstLine="709"/>
        <w:jc w:val="both"/>
        <w:rPr>
          <w:b/>
          <w:sz w:val="24"/>
          <w:szCs w:val="24"/>
          <w:u w:val="single"/>
        </w:rPr>
      </w:pPr>
    </w:p>
    <w:p w14:paraId="59AC1C83" w14:textId="77777777" w:rsidR="001F5203" w:rsidRDefault="001F5203" w:rsidP="001F5203">
      <w:pPr>
        <w:jc w:val="both"/>
        <w:rPr>
          <w:b/>
          <w:sz w:val="24"/>
          <w:szCs w:val="24"/>
          <w:u w:val="single"/>
        </w:rPr>
      </w:pPr>
    </w:p>
    <w:p w14:paraId="1DDB29C9" w14:textId="77777777" w:rsidR="001F5203" w:rsidRDefault="001F5203" w:rsidP="001F5203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7BDECD4C" w14:textId="77777777" w:rsidR="001F5203" w:rsidRPr="005B4279" w:rsidRDefault="001F5203" w:rsidP="001F5203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2D76CF2D" w14:textId="77777777" w:rsidR="001F5203" w:rsidRPr="005B4279" w:rsidRDefault="001F5203" w:rsidP="001F5203">
      <w:pPr>
        <w:rPr>
          <w:color w:val="000000"/>
          <w:sz w:val="24"/>
          <w:szCs w:val="24"/>
        </w:rPr>
      </w:pPr>
    </w:p>
    <w:p w14:paraId="41F6C0D9" w14:textId="77777777" w:rsidR="001F5203" w:rsidRDefault="001F5203" w:rsidP="001F5203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325113F5" w14:textId="77777777" w:rsidR="001F5203" w:rsidRPr="005B4279" w:rsidRDefault="001F5203" w:rsidP="001F5203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6B7770A6" w14:textId="77777777" w:rsidR="001F5203" w:rsidRPr="005B4279" w:rsidRDefault="001F5203" w:rsidP="001F5203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6029778E" w14:textId="77777777" w:rsidR="001F5203" w:rsidRDefault="001F5203" w:rsidP="001F5203">
      <w:pPr>
        <w:rPr>
          <w:color w:val="000000"/>
          <w:sz w:val="24"/>
          <w:szCs w:val="24"/>
        </w:rPr>
      </w:pPr>
    </w:p>
    <w:p w14:paraId="31DC681D" w14:textId="77777777" w:rsidR="001F5203" w:rsidRPr="005B4279" w:rsidRDefault="001F5203" w:rsidP="001F5203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6F92FF18" w14:textId="77777777" w:rsidR="001F5203" w:rsidRPr="005B4279" w:rsidRDefault="001F5203" w:rsidP="001F5203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75511E65" w14:textId="77777777" w:rsidR="001F5203" w:rsidRDefault="001F5203" w:rsidP="001F5203">
      <w:pPr>
        <w:jc w:val="both"/>
        <w:rPr>
          <w:b/>
          <w:sz w:val="24"/>
          <w:szCs w:val="24"/>
          <w:u w:val="single"/>
        </w:rPr>
      </w:pPr>
    </w:p>
    <w:p w14:paraId="44081170" w14:textId="77777777" w:rsidR="001F5203" w:rsidRPr="003F04C3" w:rsidRDefault="001F5203" w:rsidP="001F5203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0491BC33" w14:textId="77777777" w:rsidR="001F5203" w:rsidRPr="003F04C3" w:rsidRDefault="001F5203" w:rsidP="001F5203">
      <w:pPr>
        <w:pStyle w:val="Akapitzlist"/>
        <w:spacing w:line="360" w:lineRule="auto"/>
        <w:jc w:val="both"/>
        <w:rPr>
          <w:sz w:val="24"/>
          <w:szCs w:val="24"/>
        </w:rPr>
      </w:pPr>
    </w:p>
    <w:p w14:paraId="65EDA114" w14:textId="77777777" w:rsidR="001F5203" w:rsidRPr="003F04C3" w:rsidRDefault="001F5203" w:rsidP="001F5203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68497114" w14:textId="0897B6EB" w:rsidR="001F5203" w:rsidRPr="003F04C3" w:rsidRDefault="001F5203" w:rsidP="001F5203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>pkt 1), 4)</w:t>
      </w:r>
      <w:r w:rsidR="006D74FD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7) </w:t>
      </w:r>
      <w:r w:rsidR="006D74FD">
        <w:rPr>
          <w:sz w:val="24"/>
          <w:szCs w:val="24"/>
        </w:rPr>
        <w:t xml:space="preserve">i 8)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6483ECEC" w14:textId="063C9AFF" w:rsidR="001F5203" w:rsidRPr="001F5203" w:rsidRDefault="001F5203" w:rsidP="001F5203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5E12DD3C" w14:textId="77777777" w:rsidR="001F5203" w:rsidRPr="0053788B" w:rsidRDefault="001F5203" w:rsidP="001F5203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3424FFB6" w14:textId="77777777" w:rsidR="001F5203" w:rsidRPr="003F04C3" w:rsidRDefault="001F5203" w:rsidP="001F5203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OŚWIADCZENIE DOTYCZĄCE WARUNKÓW UDZIAŁU W POSTĘPOWANIU:</w:t>
      </w:r>
    </w:p>
    <w:p w14:paraId="0A72CB21" w14:textId="77777777" w:rsidR="001F5203" w:rsidRPr="003F04C3" w:rsidRDefault="001F5203" w:rsidP="001F5203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70E75494" w14:textId="14BE3445" w:rsidR="001F5203" w:rsidRDefault="001F5203" w:rsidP="001F5203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5FE7FD00" w14:textId="77777777" w:rsidR="001F5203" w:rsidRDefault="001F5203" w:rsidP="001F5203">
      <w:pPr>
        <w:spacing w:line="360" w:lineRule="auto"/>
        <w:jc w:val="both"/>
        <w:rPr>
          <w:sz w:val="24"/>
          <w:szCs w:val="24"/>
        </w:rPr>
      </w:pPr>
    </w:p>
    <w:p w14:paraId="75A49651" w14:textId="77777777" w:rsidR="001F5203" w:rsidRPr="00D80A66" w:rsidRDefault="001F5203" w:rsidP="001F5203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0" w:name="_Hlk99009560"/>
      <w:r w:rsidRPr="00D80A66">
        <w:rPr>
          <w:b/>
          <w:sz w:val="24"/>
          <w:szCs w:val="24"/>
        </w:rPr>
        <w:t>OŚWIADCZENIE DOTYCZĄCE PODANYCH INFORMACJI:</w:t>
      </w:r>
      <w:bookmarkEnd w:id="0"/>
    </w:p>
    <w:p w14:paraId="462798A3" w14:textId="61E1E335" w:rsidR="001F5203" w:rsidRDefault="001F5203" w:rsidP="001F5203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31D64BE9" w14:textId="77777777" w:rsidR="001F5203" w:rsidRDefault="001F5203" w:rsidP="001F5203">
      <w:pPr>
        <w:spacing w:before="120" w:after="120" w:line="360" w:lineRule="auto"/>
        <w:jc w:val="both"/>
        <w:rPr>
          <w:sz w:val="24"/>
          <w:szCs w:val="24"/>
        </w:rPr>
      </w:pPr>
    </w:p>
    <w:p w14:paraId="78177EC0" w14:textId="77777777" w:rsidR="001F5203" w:rsidRPr="00D80A66" w:rsidRDefault="001F5203" w:rsidP="001F5203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38668E47" w14:textId="77777777" w:rsidR="001F5203" w:rsidRPr="00D80A66" w:rsidRDefault="001F5203" w:rsidP="001F5203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16CFD74" w14:textId="77777777" w:rsidR="001F5203" w:rsidRPr="00D80A66" w:rsidRDefault="001F5203" w:rsidP="001F5203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D4425CD" w14:textId="77777777" w:rsidR="001F5203" w:rsidRDefault="001F5203" w:rsidP="001F5203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1A6B216F" w14:textId="77777777" w:rsidR="001F5203" w:rsidRPr="0024051C" w:rsidRDefault="001F5203" w:rsidP="001F5203">
      <w:pPr>
        <w:ind w:left="567"/>
        <w:jc w:val="both"/>
      </w:pPr>
    </w:p>
    <w:p w14:paraId="1AEE71BF" w14:textId="77777777" w:rsidR="001F5203" w:rsidRPr="00D80A66" w:rsidRDefault="001F5203" w:rsidP="001F5203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488E7EBC" w14:textId="77777777" w:rsidR="001F5203" w:rsidRPr="0024051C" w:rsidRDefault="001F5203" w:rsidP="001F5203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1DA0BDAD" w14:textId="77777777" w:rsidR="001F5203" w:rsidRDefault="001F5203" w:rsidP="001F5203">
      <w:pPr>
        <w:jc w:val="both"/>
        <w:rPr>
          <w:i/>
          <w:sz w:val="24"/>
          <w:szCs w:val="24"/>
        </w:rPr>
      </w:pPr>
    </w:p>
    <w:p w14:paraId="267E072D" w14:textId="77777777" w:rsidR="001F5203" w:rsidRDefault="001F5203" w:rsidP="001F5203">
      <w:pPr>
        <w:spacing w:line="360" w:lineRule="auto"/>
        <w:rPr>
          <w:sz w:val="24"/>
          <w:szCs w:val="24"/>
        </w:rPr>
      </w:pPr>
    </w:p>
    <w:p w14:paraId="53ECBC1F" w14:textId="77777777" w:rsidR="001F5203" w:rsidRDefault="001F5203" w:rsidP="001F5203">
      <w:pPr>
        <w:spacing w:line="360" w:lineRule="auto"/>
        <w:rPr>
          <w:sz w:val="24"/>
          <w:szCs w:val="24"/>
        </w:rPr>
      </w:pPr>
    </w:p>
    <w:p w14:paraId="3A996559" w14:textId="4BE60F7B" w:rsidR="001F5203" w:rsidRPr="003F04C3" w:rsidRDefault="001F5203" w:rsidP="001F5203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29D1D675" w14:textId="77777777" w:rsidR="001F5203" w:rsidRDefault="001F5203" w:rsidP="001F5203">
      <w:pPr>
        <w:pStyle w:val="Akapitzlist"/>
        <w:ind w:left="0"/>
        <w:rPr>
          <w:b/>
          <w:sz w:val="24"/>
          <w:szCs w:val="24"/>
        </w:rPr>
      </w:pPr>
    </w:p>
    <w:p w14:paraId="721D1926" w14:textId="77777777" w:rsidR="001F5203" w:rsidRPr="006D74FD" w:rsidRDefault="001F5203" w:rsidP="001F5203">
      <w:pPr>
        <w:ind w:left="3969"/>
        <w:jc w:val="center"/>
        <w:rPr>
          <w:bCs/>
          <w:i/>
          <w:sz w:val="22"/>
          <w:szCs w:val="22"/>
        </w:rPr>
      </w:pPr>
      <w:r w:rsidRPr="006D74FD">
        <w:rPr>
          <w:bCs/>
          <w:i/>
          <w:sz w:val="22"/>
          <w:szCs w:val="22"/>
        </w:rPr>
        <w:t>Dokument musi być złożony pod rygorem nieważności</w:t>
      </w:r>
    </w:p>
    <w:p w14:paraId="3F96793B" w14:textId="2735BF8B" w:rsidR="0050112F" w:rsidRPr="006D74FD" w:rsidRDefault="001F5203" w:rsidP="001F5203">
      <w:pPr>
        <w:ind w:left="3969"/>
        <w:jc w:val="center"/>
        <w:rPr>
          <w:b/>
          <w:sz w:val="24"/>
          <w:szCs w:val="24"/>
        </w:rPr>
      </w:pPr>
      <w:r w:rsidRPr="006D74FD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50112F" w:rsidRPr="006D74FD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25A64" w14:textId="77777777" w:rsidR="008B57D1" w:rsidRDefault="008B57D1" w:rsidP="00AC3E6B">
      <w:r>
        <w:separator/>
      </w:r>
    </w:p>
  </w:endnote>
  <w:endnote w:type="continuationSeparator" w:id="0">
    <w:p w14:paraId="234D82C7" w14:textId="77777777" w:rsidR="008B57D1" w:rsidRDefault="008B57D1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E676B" w14:textId="77777777" w:rsidR="008B57D1" w:rsidRDefault="008B57D1" w:rsidP="00AC3E6B">
      <w:r>
        <w:separator/>
      </w:r>
    </w:p>
  </w:footnote>
  <w:footnote w:type="continuationSeparator" w:id="0">
    <w:p w14:paraId="6B8288F8" w14:textId="77777777" w:rsidR="008B57D1" w:rsidRDefault="008B57D1" w:rsidP="00AC3E6B">
      <w:r>
        <w:continuationSeparator/>
      </w:r>
    </w:p>
  </w:footnote>
  <w:footnote w:id="1">
    <w:p w14:paraId="6ED4349C" w14:textId="77777777" w:rsidR="001F5203" w:rsidRPr="00A82964" w:rsidRDefault="001F5203" w:rsidP="001F520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DF34998" w14:textId="77777777" w:rsidR="001F5203" w:rsidRPr="00A82964" w:rsidRDefault="001F5203" w:rsidP="001F520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5B2F0C" w14:textId="77777777" w:rsidR="001F5203" w:rsidRPr="00A82964" w:rsidRDefault="001F5203" w:rsidP="001F520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28CF9B" w14:textId="77777777" w:rsidR="001F5203" w:rsidRPr="00761CEB" w:rsidRDefault="001F5203" w:rsidP="001F520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B519C" w14:textId="0FE69EF3" w:rsidR="00F5743C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813516973" r:id="rId2"/>
      </w:object>
    </w:r>
    <w:r w:rsidR="00F5743C">
      <w:rPr>
        <w:rFonts w:ascii="Arial" w:hAnsi="Arial" w:cs="Arial"/>
        <w:color w:val="005042"/>
      </w:rPr>
      <w:t xml:space="preserve">PGL LP  Nadleśnictwo  </w:t>
    </w:r>
    <w:r w:rsidR="006D74FD">
      <w:rPr>
        <w:rFonts w:ascii="Arial" w:hAnsi="Arial" w:cs="Arial"/>
        <w:color w:val="005042"/>
      </w:rPr>
      <w:t>Jeleśnia</w:t>
    </w:r>
  </w:p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3AD06713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AA0521">
      <w:rPr>
        <w:b/>
        <w:sz w:val="22"/>
      </w:rPr>
      <w:t>S.</w:t>
    </w:r>
    <w:r>
      <w:rPr>
        <w:b/>
        <w:sz w:val="22"/>
      </w:rPr>
      <w:t>270.</w:t>
    </w:r>
    <w:r w:rsidR="006D74FD">
      <w:rPr>
        <w:b/>
        <w:sz w:val="22"/>
      </w:rPr>
      <w:t>12</w:t>
    </w:r>
    <w:r>
      <w:rPr>
        <w:b/>
        <w:sz w:val="22"/>
      </w:rPr>
      <w:t>.20</w:t>
    </w:r>
    <w:r w:rsidR="00FF660B">
      <w:rPr>
        <w:b/>
        <w:sz w:val="22"/>
      </w:rPr>
      <w:t>2</w:t>
    </w:r>
    <w:r w:rsidR="006D74FD">
      <w:rPr>
        <w:b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381804">
    <w:abstractNumId w:val="14"/>
  </w:num>
  <w:num w:numId="2" w16cid:durableId="1911306759">
    <w:abstractNumId w:val="12"/>
  </w:num>
  <w:num w:numId="3" w16cid:durableId="57752963">
    <w:abstractNumId w:val="6"/>
  </w:num>
  <w:num w:numId="4" w16cid:durableId="2123070501">
    <w:abstractNumId w:val="10"/>
  </w:num>
  <w:num w:numId="5" w16cid:durableId="961303628">
    <w:abstractNumId w:val="8"/>
  </w:num>
  <w:num w:numId="6" w16cid:durableId="1738363344">
    <w:abstractNumId w:val="9"/>
  </w:num>
  <w:num w:numId="7" w16cid:durableId="1820610610">
    <w:abstractNumId w:val="11"/>
  </w:num>
  <w:num w:numId="8" w16cid:durableId="1881548711">
    <w:abstractNumId w:val="13"/>
  </w:num>
  <w:num w:numId="9" w16cid:durableId="1899318207">
    <w:abstractNumId w:val="7"/>
  </w:num>
  <w:num w:numId="10" w16cid:durableId="175277701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1F5203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074C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275DA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4FD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6770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03B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57D1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521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2D8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69C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3B75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178C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52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488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47</cp:revision>
  <cp:lastPrinted>2019-08-11T18:16:00Z</cp:lastPrinted>
  <dcterms:created xsi:type="dcterms:W3CDTF">2014-10-09T16:51:00Z</dcterms:created>
  <dcterms:modified xsi:type="dcterms:W3CDTF">2025-07-08T19:56:00Z</dcterms:modified>
</cp:coreProperties>
</file>